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6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翟双灿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3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中医儿科八25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临床253;中西临251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中医儿科八25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临床253;中西临251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中医儿科八25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临床253;中西临251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中医儿科八25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临床253;中西临251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